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18" w:rsidRPr="00A04280" w:rsidRDefault="00C07517" w:rsidP="008B3B18">
      <w:pPr>
        <w:jc w:val="right"/>
        <w:rPr>
          <w:rFonts w:ascii="Calibri" w:hAnsi="Calibri" w:cs="Calibri"/>
          <w:b/>
        </w:rPr>
      </w:pPr>
      <w:r w:rsidRPr="00C07517">
        <w:rPr>
          <w:rFonts w:ascii="Calibri" w:hAnsi="Calibri" w:cs="Calibri"/>
          <w:b/>
        </w:rPr>
        <w:t xml:space="preserve">Załącznik nr 4 </w:t>
      </w:r>
      <w:r w:rsidR="00A04280" w:rsidRPr="00A04280">
        <w:rPr>
          <w:rFonts w:ascii="Calibri" w:hAnsi="Calibri" w:cs="Calibri"/>
          <w:b/>
        </w:rPr>
        <w:t>PZ/AP/2025/10/00021</w:t>
      </w:r>
    </w:p>
    <w:p w:rsidR="008B3B18" w:rsidRPr="00CE14FC" w:rsidRDefault="008B3B18" w:rsidP="008B3B18">
      <w:pPr>
        <w:jc w:val="right"/>
        <w:rPr>
          <w:rFonts w:ascii="Calibri" w:hAnsi="Calibri" w:cs="Calibri"/>
          <w:sz w:val="24"/>
          <w:szCs w:val="24"/>
        </w:rPr>
      </w:pPr>
    </w:p>
    <w:p w:rsidR="00617972" w:rsidRPr="00CE14FC" w:rsidRDefault="008B3B18" w:rsidP="008B3B18">
      <w:pPr>
        <w:jc w:val="right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>………………………………………..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             Miejscowość, data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8"/>
          <w:szCs w:val="28"/>
        </w:rPr>
      </w:pPr>
      <w:r w:rsidRPr="00CE14FC">
        <w:rPr>
          <w:rFonts w:ascii="Calibri" w:hAnsi="Calibri" w:cs="Calibri"/>
          <w:sz w:val="28"/>
          <w:szCs w:val="28"/>
        </w:rPr>
        <w:t>OŚWIADCZENIE</w:t>
      </w:r>
      <w:bookmarkStart w:id="0" w:name="_GoBack"/>
      <w:bookmarkEnd w:id="0"/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both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 (Dz. U. poz. 835).</w:t>
      </w:r>
    </w:p>
    <w:sectPr w:rsidR="008B3B18" w:rsidRPr="00CE14FC" w:rsidSect="00FC3216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F3" w:rsidRDefault="009B05F3">
      <w:r>
        <w:separator/>
      </w:r>
    </w:p>
  </w:endnote>
  <w:endnote w:type="continuationSeparator" w:id="0">
    <w:p w:rsidR="009B05F3" w:rsidRDefault="009B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default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 w:rsidP="00DE29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4F96" w:rsidRDefault="004E4F96">
    <w:pPr>
      <w:pStyle w:val="Stopka"/>
      <w:ind w:right="360"/>
    </w:pPr>
  </w:p>
  <w:p w:rsidR="004E4F96" w:rsidRDefault="004E4F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 w:rsidP="002F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3B1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E4F96" w:rsidRDefault="004E4F96">
    <w:pPr>
      <w:pStyle w:val="Stopka"/>
      <w:ind w:right="360"/>
    </w:pPr>
  </w:p>
  <w:tbl>
    <w:tblPr>
      <w:tblW w:w="6957" w:type="dxa"/>
      <w:tblInd w:w="3454" w:type="dxa"/>
      <w:tblBorders>
        <w:insideH w:val="single" w:sz="6" w:space="0" w:color="FF0000"/>
        <w:insideV w:val="single" w:sz="6" w:space="0" w:color="FF0000"/>
      </w:tblBorders>
      <w:tblLayout w:type="fixed"/>
      <w:tblCellMar>
        <w:top w:w="57" w:type="dxa"/>
        <w:bottom w:w="57" w:type="dxa"/>
      </w:tblCellMar>
      <w:tblLook w:val="01E0" w:firstRow="1" w:lastRow="1" w:firstColumn="1" w:lastColumn="1" w:noHBand="0" w:noVBand="0"/>
    </w:tblPr>
    <w:tblGrid>
      <w:gridCol w:w="5949"/>
      <w:gridCol w:w="1008"/>
    </w:tblGrid>
    <w:tr w:rsidR="000D6312" w:rsidRPr="00F25449" w:rsidTr="00FA593E">
      <w:trPr>
        <w:trHeight w:val="354"/>
      </w:trPr>
      <w:tc>
        <w:tcPr>
          <w:tcW w:w="5949" w:type="dxa"/>
          <w:shd w:val="clear" w:color="auto" w:fill="auto"/>
        </w:tcPr>
        <w:p w:rsidR="000D6312" w:rsidRPr="00F25449" w:rsidRDefault="000D6312" w:rsidP="000D6312">
          <w:pPr>
            <w:spacing w:line="240" w:lineRule="exact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Biuro </w:t>
          </w:r>
          <w:proofErr w:type="spellStart"/>
          <w:r>
            <w:rPr>
              <w:sz w:val="16"/>
              <w:szCs w:val="16"/>
            </w:rPr>
            <w:t>Inwestycyjno</w:t>
          </w:r>
          <w:proofErr w:type="spellEnd"/>
          <w:r>
            <w:rPr>
              <w:sz w:val="16"/>
              <w:szCs w:val="16"/>
            </w:rPr>
            <w:t xml:space="preserve"> - Techniczne </w:t>
          </w:r>
        </w:p>
        <w:p w:rsidR="000D6312" w:rsidRPr="00F25449" w:rsidRDefault="000D6312" w:rsidP="000D6312">
          <w:pPr>
            <w:spacing w:line="360" w:lineRule="exact"/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92-213</w:t>
          </w:r>
          <w:r w:rsidRPr="00F25449">
            <w:rPr>
              <w:sz w:val="13"/>
              <w:szCs w:val="13"/>
            </w:rPr>
            <w:t xml:space="preserve"> Łódź </w:t>
          </w:r>
          <w:r w:rsidRPr="00F25449">
            <w:rPr>
              <w:color w:val="FF0000"/>
              <w:sz w:val="13"/>
              <w:szCs w:val="13"/>
            </w:rPr>
            <w:t>|</w:t>
          </w:r>
          <w:r>
            <w:rPr>
              <w:sz w:val="13"/>
              <w:szCs w:val="13"/>
            </w:rPr>
            <w:t xml:space="preserve"> ul. Pomorska 251</w:t>
          </w:r>
        </w:p>
        <w:p w:rsidR="000D6312" w:rsidRPr="00F25449" w:rsidRDefault="000D6312" w:rsidP="000D6312">
          <w:pPr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tel. (042) 679 01 81</w:t>
          </w:r>
          <w:r w:rsidRPr="00F25449">
            <w:rPr>
              <w:sz w:val="13"/>
              <w:szCs w:val="13"/>
            </w:rPr>
            <w:t xml:space="preserve"> </w:t>
          </w:r>
          <w:r w:rsidRPr="00F25449">
            <w:rPr>
              <w:color w:val="FF0000"/>
              <w:sz w:val="13"/>
              <w:szCs w:val="13"/>
            </w:rPr>
            <w:t xml:space="preserve">| </w:t>
          </w:r>
          <w:r>
            <w:rPr>
              <w:sz w:val="13"/>
              <w:szCs w:val="13"/>
            </w:rPr>
            <w:t>fax. (042) 679 01 93</w:t>
          </w:r>
        </w:p>
        <w:p w:rsidR="000D6312" w:rsidRPr="00F25449" w:rsidRDefault="000D6312" w:rsidP="000D6312">
          <w:pPr>
            <w:jc w:val="right"/>
            <w:rPr>
              <w:sz w:val="13"/>
              <w:szCs w:val="13"/>
              <w:lang w:val="it-IT"/>
            </w:rPr>
          </w:pPr>
          <w:r>
            <w:rPr>
              <w:sz w:val="13"/>
              <w:szCs w:val="13"/>
              <w:lang w:val="it-IT"/>
            </w:rPr>
            <w:t>e-mali: bre@umed.lodz.pl</w:t>
          </w:r>
        </w:p>
        <w:p w:rsidR="000D6312" w:rsidRPr="00F25449" w:rsidRDefault="000D6312" w:rsidP="000D6312">
          <w:pPr>
            <w:pStyle w:val="Nagwek"/>
            <w:jc w:val="right"/>
            <w:rPr>
              <w:lang w:val="it-IT"/>
            </w:rPr>
          </w:pPr>
          <w:r w:rsidRPr="00F25449">
            <w:rPr>
              <w:sz w:val="13"/>
              <w:szCs w:val="13"/>
              <w:lang w:val="it-IT"/>
            </w:rPr>
            <w:t>www.umed.pl</w:t>
          </w:r>
        </w:p>
      </w:tc>
      <w:tc>
        <w:tcPr>
          <w:tcW w:w="1008" w:type="dxa"/>
          <w:shd w:val="clear" w:color="auto" w:fill="auto"/>
          <w:vAlign w:val="center"/>
        </w:tcPr>
        <w:p w:rsidR="000D6312" w:rsidRPr="00F25449" w:rsidRDefault="000D6312" w:rsidP="000D6312">
          <w:pPr>
            <w:pStyle w:val="Nagwek"/>
            <w:jc w:val="center"/>
            <w:rPr>
              <w:sz w:val="16"/>
              <w:szCs w:val="16"/>
            </w:rPr>
          </w:pPr>
        </w:p>
      </w:tc>
    </w:tr>
  </w:tbl>
  <w:p w:rsidR="004E4F96" w:rsidRDefault="004E4F96" w:rsidP="000D6312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4280">
      <w:rPr>
        <w:noProof/>
      </w:rPr>
      <w:t>1</w:t>
    </w:r>
    <w:r>
      <w:rPr>
        <w:noProof/>
      </w:rPr>
      <w:fldChar w:fldCharType="end"/>
    </w:r>
  </w:p>
  <w:tbl>
    <w:tblPr>
      <w:tblW w:w="6957" w:type="dxa"/>
      <w:tblInd w:w="3454" w:type="dxa"/>
      <w:tblBorders>
        <w:insideH w:val="single" w:sz="6" w:space="0" w:color="FF0000"/>
        <w:insideV w:val="single" w:sz="6" w:space="0" w:color="FF0000"/>
      </w:tblBorders>
      <w:tblLayout w:type="fixed"/>
      <w:tblCellMar>
        <w:top w:w="57" w:type="dxa"/>
        <w:bottom w:w="57" w:type="dxa"/>
      </w:tblCellMar>
      <w:tblLook w:val="01E0" w:firstRow="1" w:lastRow="1" w:firstColumn="1" w:lastColumn="1" w:noHBand="0" w:noVBand="0"/>
    </w:tblPr>
    <w:tblGrid>
      <w:gridCol w:w="5949"/>
      <w:gridCol w:w="1008"/>
    </w:tblGrid>
    <w:tr w:rsidR="002E0389" w:rsidRPr="00F25449" w:rsidTr="00225740">
      <w:trPr>
        <w:trHeight w:val="354"/>
      </w:trPr>
      <w:tc>
        <w:tcPr>
          <w:tcW w:w="5949" w:type="dxa"/>
          <w:shd w:val="clear" w:color="auto" w:fill="auto"/>
        </w:tcPr>
        <w:p w:rsidR="002E0389" w:rsidRPr="00F25449" w:rsidRDefault="002E0389" w:rsidP="002E0389">
          <w:pPr>
            <w:spacing w:line="240" w:lineRule="exact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Biuro </w:t>
          </w:r>
          <w:proofErr w:type="spellStart"/>
          <w:r>
            <w:rPr>
              <w:sz w:val="16"/>
              <w:szCs w:val="16"/>
            </w:rPr>
            <w:t>Inwestycyjno</w:t>
          </w:r>
          <w:proofErr w:type="spellEnd"/>
          <w:r>
            <w:rPr>
              <w:sz w:val="16"/>
              <w:szCs w:val="16"/>
            </w:rPr>
            <w:t xml:space="preserve"> - Techniczne </w:t>
          </w:r>
        </w:p>
        <w:p w:rsidR="002E0389" w:rsidRPr="00F25449" w:rsidRDefault="002E0389" w:rsidP="002E0389">
          <w:pPr>
            <w:spacing w:line="360" w:lineRule="exact"/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92-213</w:t>
          </w:r>
          <w:r w:rsidRPr="00F25449">
            <w:rPr>
              <w:sz w:val="13"/>
              <w:szCs w:val="13"/>
            </w:rPr>
            <w:t xml:space="preserve"> Łódź </w:t>
          </w:r>
          <w:r w:rsidRPr="00F25449">
            <w:rPr>
              <w:color w:val="FF0000"/>
              <w:sz w:val="13"/>
              <w:szCs w:val="13"/>
            </w:rPr>
            <w:t>|</w:t>
          </w:r>
          <w:r>
            <w:rPr>
              <w:sz w:val="13"/>
              <w:szCs w:val="13"/>
            </w:rPr>
            <w:t xml:space="preserve"> ul. Pomorska 251</w:t>
          </w:r>
        </w:p>
        <w:p w:rsidR="002E0389" w:rsidRPr="00F25449" w:rsidRDefault="002E0389" w:rsidP="002E0389">
          <w:pPr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tel. (042) 272-57-81</w:t>
          </w:r>
        </w:p>
        <w:p w:rsidR="002E0389" w:rsidRPr="00F25449" w:rsidRDefault="002E0389" w:rsidP="002E0389">
          <w:pPr>
            <w:jc w:val="right"/>
            <w:rPr>
              <w:sz w:val="13"/>
              <w:szCs w:val="13"/>
              <w:lang w:val="it-IT"/>
            </w:rPr>
          </w:pPr>
          <w:r>
            <w:rPr>
              <w:sz w:val="13"/>
              <w:szCs w:val="13"/>
              <w:lang w:val="it-IT"/>
            </w:rPr>
            <w:t>e-mali: aparatura@umed.lodz.pl</w:t>
          </w:r>
        </w:p>
        <w:p w:rsidR="002E0389" w:rsidRPr="00F25449" w:rsidRDefault="002E0389" w:rsidP="002E0389">
          <w:pPr>
            <w:pStyle w:val="Nagwek"/>
            <w:jc w:val="right"/>
            <w:rPr>
              <w:lang w:val="it-IT"/>
            </w:rPr>
          </w:pPr>
          <w:r w:rsidRPr="00F25449">
            <w:rPr>
              <w:sz w:val="13"/>
              <w:szCs w:val="13"/>
              <w:lang w:val="it-IT"/>
            </w:rPr>
            <w:t>www.umed.pl</w:t>
          </w:r>
        </w:p>
      </w:tc>
      <w:tc>
        <w:tcPr>
          <w:tcW w:w="1008" w:type="dxa"/>
          <w:shd w:val="clear" w:color="auto" w:fill="auto"/>
          <w:vAlign w:val="center"/>
        </w:tcPr>
        <w:p w:rsidR="002E0389" w:rsidRPr="00F25449" w:rsidRDefault="002E0389" w:rsidP="002E0389">
          <w:pPr>
            <w:pStyle w:val="Nagwek"/>
            <w:jc w:val="center"/>
            <w:rPr>
              <w:sz w:val="16"/>
              <w:szCs w:val="16"/>
            </w:rPr>
          </w:pPr>
        </w:p>
      </w:tc>
    </w:tr>
  </w:tbl>
  <w:p w:rsidR="004E4F96" w:rsidRDefault="004E4F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F3" w:rsidRDefault="009B05F3">
      <w:r>
        <w:separator/>
      </w:r>
    </w:p>
  </w:footnote>
  <w:footnote w:type="continuationSeparator" w:id="0">
    <w:p w:rsidR="009B05F3" w:rsidRDefault="009B0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280" w:rsidRPr="000F32EA" w:rsidRDefault="00A04280" w:rsidP="00A04280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62CCF48" wp14:editId="2018D5B9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</w:t>
    </w:r>
    <w:proofErr w:type="spellStart"/>
    <w:r w:rsidRPr="000F32EA">
      <w:rPr>
        <w:sz w:val="18"/>
        <w:szCs w:val="18"/>
      </w:rPr>
      <w:t>KompendiUM</w:t>
    </w:r>
    <w:proofErr w:type="spellEnd"/>
    <w:r w:rsidRPr="000F32EA">
      <w:rPr>
        <w:sz w:val="18"/>
        <w:szCs w:val="18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ascii="Calibri" w:eastAsia="Arial Unicode MS" w:hAnsi="Calibri" w:cs="Calibri"/>
        <w:noProof/>
        <w:sz w:val="18"/>
        <w:szCs w:val="18"/>
        <w:u w:color="000000"/>
        <w:bdr w:val="nil"/>
      </w:rPr>
      <w:t>, umowa nr FERS.01.05-IP.08-0520/23-00</w:t>
    </w:r>
  </w:p>
  <w:p w:rsidR="002B0B4D" w:rsidRDefault="002B0B4D" w:rsidP="00432D93">
    <w:pPr>
      <w:autoSpaceDE w:val="0"/>
      <w:autoSpaceDN w:val="0"/>
      <w:adjustRightInd w:val="0"/>
      <w:rPr>
        <w:rFonts w:ascii="Calibri Light" w:hAnsi="Calibri Light" w:cs="Calibri Light"/>
        <w:sz w:val="12"/>
        <w:szCs w:val="17"/>
      </w:rPr>
    </w:pPr>
  </w:p>
  <w:p w:rsidR="002B0B4D" w:rsidRDefault="002B0B4D" w:rsidP="002B0B4D">
    <w:pPr>
      <w:autoSpaceDE w:val="0"/>
      <w:autoSpaceDN w:val="0"/>
      <w:adjustRightInd w:val="0"/>
      <w:jc w:val="center"/>
      <w:rPr>
        <w:rFonts w:ascii="Calibri Light" w:hAnsi="Calibri Light" w:cs="Calibri Light"/>
        <w:sz w:val="12"/>
        <w:szCs w:val="17"/>
      </w:rPr>
    </w:pPr>
  </w:p>
  <w:p w:rsidR="002B0B4D" w:rsidRDefault="002B0B4D" w:rsidP="002B0B4D">
    <w:pPr>
      <w:autoSpaceDE w:val="0"/>
      <w:autoSpaceDN w:val="0"/>
      <w:adjustRightInd w:val="0"/>
      <w:jc w:val="center"/>
      <w:rPr>
        <w:rFonts w:ascii="Calibri Light" w:hAnsi="Calibri Light" w:cs="Calibri Light"/>
        <w:sz w:val="12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3660C21"/>
    <w:multiLevelType w:val="hybridMultilevel"/>
    <w:tmpl w:val="7FD6BF3C"/>
    <w:lvl w:ilvl="0" w:tplc="04150017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6A3BC6"/>
    <w:multiLevelType w:val="hybridMultilevel"/>
    <w:tmpl w:val="B128D4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56B83"/>
    <w:multiLevelType w:val="hybridMultilevel"/>
    <w:tmpl w:val="A998B0F8"/>
    <w:lvl w:ilvl="0" w:tplc="B95A4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1A57"/>
    <w:multiLevelType w:val="hybridMultilevel"/>
    <w:tmpl w:val="88C0C788"/>
    <w:lvl w:ilvl="0" w:tplc="24C601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A221D"/>
    <w:multiLevelType w:val="hybridMultilevel"/>
    <w:tmpl w:val="BDC006C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02EE2"/>
    <w:multiLevelType w:val="hybridMultilevel"/>
    <w:tmpl w:val="6C464E2C"/>
    <w:lvl w:ilvl="0" w:tplc="68200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27BC8"/>
    <w:multiLevelType w:val="hybridMultilevel"/>
    <w:tmpl w:val="E7649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B0423"/>
    <w:multiLevelType w:val="hybridMultilevel"/>
    <w:tmpl w:val="D9BCA754"/>
    <w:lvl w:ilvl="0" w:tplc="04150011">
      <w:start w:val="1"/>
      <w:numFmt w:val="decimal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624083"/>
    <w:multiLevelType w:val="hybridMultilevel"/>
    <w:tmpl w:val="2D0ED876"/>
    <w:lvl w:ilvl="0" w:tplc="009CC9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145E3"/>
    <w:multiLevelType w:val="hybridMultilevel"/>
    <w:tmpl w:val="A6B8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87AA6"/>
    <w:multiLevelType w:val="hybridMultilevel"/>
    <w:tmpl w:val="4F004A8E"/>
    <w:lvl w:ilvl="0" w:tplc="9F18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FC0812"/>
    <w:multiLevelType w:val="hybridMultilevel"/>
    <w:tmpl w:val="B43E1F20"/>
    <w:lvl w:ilvl="0" w:tplc="0415000F">
      <w:start w:val="1"/>
      <w:numFmt w:val="decimal"/>
      <w:lvlText w:val="%1."/>
      <w:lvlJc w:val="left"/>
      <w:pPr>
        <w:ind w:left="1219" w:hanging="360"/>
      </w:pPr>
    </w:lvl>
    <w:lvl w:ilvl="1" w:tplc="04150019">
      <w:start w:val="1"/>
      <w:numFmt w:val="lowerLetter"/>
      <w:lvlText w:val="%2."/>
      <w:lvlJc w:val="left"/>
      <w:pPr>
        <w:ind w:left="1939" w:hanging="360"/>
      </w:pPr>
    </w:lvl>
    <w:lvl w:ilvl="2" w:tplc="0415001B">
      <w:start w:val="1"/>
      <w:numFmt w:val="lowerRoman"/>
      <w:lvlText w:val="%3."/>
      <w:lvlJc w:val="right"/>
      <w:pPr>
        <w:ind w:left="2659" w:hanging="180"/>
      </w:pPr>
    </w:lvl>
    <w:lvl w:ilvl="3" w:tplc="0415000F">
      <w:start w:val="1"/>
      <w:numFmt w:val="decimal"/>
      <w:lvlText w:val="%4."/>
      <w:lvlJc w:val="left"/>
      <w:pPr>
        <w:ind w:left="3379" w:hanging="360"/>
      </w:pPr>
    </w:lvl>
    <w:lvl w:ilvl="4" w:tplc="04150019">
      <w:start w:val="1"/>
      <w:numFmt w:val="lowerLetter"/>
      <w:lvlText w:val="%5."/>
      <w:lvlJc w:val="left"/>
      <w:pPr>
        <w:ind w:left="4099" w:hanging="360"/>
      </w:pPr>
    </w:lvl>
    <w:lvl w:ilvl="5" w:tplc="0415001B">
      <w:start w:val="1"/>
      <w:numFmt w:val="lowerRoman"/>
      <w:lvlText w:val="%6."/>
      <w:lvlJc w:val="right"/>
      <w:pPr>
        <w:ind w:left="4819" w:hanging="180"/>
      </w:pPr>
    </w:lvl>
    <w:lvl w:ilvl="6" w:tplc="0415000F">
      <w:start w:val="1"/>
      <w:numFmt w:val="decimal"/>
      <w:lvlText w:val="%7."/>
      <w:lvlJc w:val="left"/>
      <w:pPr>
        <w:ind w:left="5539" w:hanging="360"/>
      </w:pPr>
    </w:lvl>
    <w:lvl w:ilvl="7" w:tplc="04150019">
      <w:start w:val="1"/>
      <w:numFmt w:val="lowerLetter"/>
      <w:lvlText w:val="%8."/>
      <w:lvlJc w:val="left"/>
      <w:pPr>
        <w:ind w:left="6259" w:hanging="360"/>
      </w:pPr>
    </w:lvl>
    <w:lvl w:ilvl="8" w:tplc="0415001B">
      <w:start w:val="1"/>
      <w:numFmt w:val="lowerRoman"/>
      <w:lvlText w:val="%9."/>
      <w:lvlJc w:val="right"/>
      <w:pPr>
        <w:ind w:left="6979" w:hanging="180"/>
      </w:pPr>
    </w:lvl>
  </w:abstractNum>
  <w:abstractNum w:abstractNumId="15" w15:restartNumberingAfterBreak="0">
    <w:nsid w:val="235B25C9"/>
    <w:multiLevelType w:val="hybridMultilevel"/>
    <w:tmpl w:val="09043FBC"/>
    <w:lvl w:ilvl="0" w:tplc="775EEA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D754F"/>
    <w:multiLevelType w:val="hybridMultilevel"/>
    <w:tmpl w:val="465A6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C2054"/>
    <w:multiLevelType w:val="hybridMultilevel"/>
    <w:tmpl w:val="16D4279E"/>
    <w:lvl w:ilvl="0" w:tplc="04150011">
      <w:start w:val="1"/>
      <w:numFmt w:val="decimal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402E80DE">
      <w:start w:val="1"/>
      <w:numFmt w:val="lowerLetter"/>
      <w:lvlText w:val="%3)"/>
      <w:lvlJc w:val="left"/>
      <w:pPr>
        <w:ind w:left="37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18" w15:restartNumberingAfterBreak="0">
    <w:nsid w:val="25D62BE9"/>
    <w:multiLevelType w:val="hybridMultilevel"/>
    <w:tmpl w:val="E8661CC2"/>
    <w:lvl w:ilvl="0" w:tplc="ABB822D0">
      <w:start w:val="2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7E81745"/>
    <w:multiLevelType w:val="hybridMultilevel"/>
    <w:tmpl w:val="05028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771A1"/>
    <w:multiLevelType w:val="hybridMultilevel"/>
    <w:tmpl w:val="13760224"/>
    <w:lvl w:ilvl="0" w:tplc="362A5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DF716A3"/>
    <w:multiLevelType w:val="hybridMultilevel"/>
    <w:tmpl w:val="6270B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B5F78"/>
    <w:multiLevelType w:val="hybridMultilevel"/>
    <w:tmpl w:val="A9768AA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2EC61C69"/>
    <w:multiLevelType w:val="hybridMultilevel"/>
    <w:tmpl w:val="5A72495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B5DCE"/>
    <w:multiLevelType w:val="hybridMultilevel"/>
    <w:tmpl w:val="E8186A74"/>
    <w:lvl w:ilvl="0" w:tplc="4E7EA9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867268"/>
    <w:multiLevelType w:val="hybridMultilevel"/>
    <w:tmpl w:val="A32AF4BE"/>
    <w:lvl w:ilvl="0" w:tplc="A5E83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6" w15:restartNumberingAfterBreak="0">
    <w:nsid w:val="32B15F98"/>
    <w:multiLevelType w:val="hybridMultilevel"/>
    <w:tmpl w:val="0AF84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6AB6DB1"/>
    <w:multiLevelType w:val="hybridMultilevel"/>
    <w:tmpl w:val="CB587FA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7950240"/>
    <w:multiLevelType w:val="hybridMultilevel"/>
    <w:tmpl w:val="7DA224AC"/>
    <w:lvl w:ilvl="0" w:tplc="BA9C7B42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01761F"/>
    <w:multiLevelType w:val="hybridMultilevel"/>
    <w:tmpl w:val="C1FA34E8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1F4F45"/>
    <w:multiLevelType w:val="hybridMultilevel"/>
    <w:tmpl w:val="188066FE"/>
    <w:lvl w:ilvl="0" w:tplc="52BA449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E82ECC"/>
    <w:multiLevelType w:val="hybridMultilevel"/>
    <w:tmpl w:val="FCA0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31681"/>
    <w:multiLevelType w:val="hybridMultilevel"/>
    <w:tmpl w:val="D93C54A6"/>
    <w:lvl w:ilvl="0" w:tplc="F2FC2F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4"/>
        </w:tabs>
        <w:ind w:left="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4"/>
        </w:tabs>
        <w:ind w:left="1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4"/>
        </w:tabs>
        <w:ind w:left="1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4"/>
        </w:tabs>
        <w:ind w:left="2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4"/>
        </w:tabs>
        <w:ind w:left="3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4"/>
        </w:tabs>
        <w:ind w:left="4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4"/>
        </w:tabs>
        <w:ind w:left="4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4"/>
        </w:tabs>
        <w:ind w:left="5584" w:hanging="180"/>
      </w:pPr>
    </w:lvl>
  </w:abstractNum>
  <w:abstractNum w:abstractNumId="33" w15:restartNumberingAfterBreak="0">
    <w:nsid w:val="47B0754D"/>
    <w:multiLevelType w:val="hybridMultilevel"/>
    <w:tmpl w:val="D7649E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E66FF9"/>
    <w:multiLevelType w:val="hybridMultilevel"/>
    <w:tmpl w:val="D58A9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8E1857"/>
    <w:multiLevelType w:val="hybridMultilevel"/>
    <w:tmpl w:val="995CF4D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760AF"/>
    <w:multiLevelType w:val="hybridMultilevel"/>
    <w:tmpl w:val="B01A511E"/>
    <w:lvl w:ilvl="0" w:tplc="04150017">
      <w:start w:val="1"/>
      <w:numFmt w:val="lowerLetter"/>
      <w:lvlText w:val="%1)"/>
      <w:lvlJc w:val="left"/>
      <w:pPr>
        <w:ind w:left="2091" w:hanging="360"/>
      </w:pPr>
    </w:lvl>
    <w:lvl w:ilvl="1" w:tplc="04150019" w:tentative="1">
      <w:start w:val="1"/>
      <w:numFmt w:val="lowerLetter"/>
      <w:lvlText w:val="%2."/>
      <w:lvlJc w:val="left"/>
      <w:pPr>
        <w:ind w:left="2811" w:hanging="360"/>
      </w:pPr>
    </w:lvl>
    <w:lvl w:ilvl="2" w:tplc="0415001B" w:tentative="1">
      <w:start w:val="1"/>
      <w:numFmt w:val="lowerRoman"/>
      <w:lvlText w:val="%3."/>
      <w:lvlJc w:val="right"/>
      <w:pPr>
        <w:ind w:left="3531" w:hanging="180"/>
      </w:pPr>
    </w:lvl>
    <w:lvl w:ilvl="3" w:tplc="0415000F" w:tentative="1">
      <w:start w:val="1"/>
      <w:numFmt w:val="decimal"/>
      <w:lvlText w:val="%4."/>
      <w:lvlJc w:val="left"/>
      <w:pPr>
        <w:ind w:left="4251" w:hanging="360"/>
      </w:pPr>
    </w:lvl>
    <w:lvl w:ilvl="4" w:tplc="04150019" w:tentative="1">
      <w:start w:val="1"/>
      <w:numFmt w:val="lowerLetter"/>
      <w:lvlText w:val="%5."/>
      <w:lvlJc w:val="left"/>
      <w:pPr>
        <w:ind w:left="4971" w:hanging="360"/>
      </w:pPr>
    </w:lvl>
    <w:lvl w:ilvl="5" w:tplc="0415001B" w:tentative="1">
      <w:start w:val="1"/>
      <w:numFmt w:val="lowerRoman"/>
      <w:lvlText w:val="%6."/>
      <w:lvlJc w:val="right"/>
      <w:pPr>
        <w:ind w:left="5691" w:hanging="180"/>
      </w:pPr>
    </w:lvl>
    <w:lvl w:ilvl="6" w:tplc="0415000F" w:tentative="1">
      <w:start w:val="1"/>
      <w:numFmt w:val="decimal"/>
      <w:lvlText w:val="%7."/>
      <w:lvlJc w:val="left"/>
      <w:pPr>
        <w:ind w:left="6411" w:hanging="360"/>
      </w:pPr>
    </w:lvl>
    <w:lvl w:ilvl="7" w:tplc="04150019" w:tentative="1">
      <w:start w:val="1"/>
      <w:numFmt w:val="lowerLetter"/>
      <w:lvlText w:val="%8."/>
      <w:lvlJc w:val="left"/>
      <w:pPr>
        <w:ind w:left="7131" w:hanging="360"/>
      </w:pPr>
    </w:lvl>
    <w:lvl w:ilvl="8" w:tplc="0415001B" w:tentative="1">
      <w:start w:val="1"/>
      <w:numFmt w:val="lowerRoman"/>
      <w:lvlText w:val="%9."/>
      <w:lvlJc w:val="right"/>
      <w:pPr>
        <w:ind w:left="7851" w:hanging="180"/>
      </w:pPr>
    </w:lvl>
  </w:abstractNum>
  <w:abstractNum w:abstractNumId="37" w15:restartNumberingAfterBreak="0">
    <w:nsid w:val="53884176"/>
    <w:multiLevelType w:val="hybridMultilevel"/>
    <w:tmpl w:val="216CAE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8730350"/>
    <w:multiLevelType w:val="hybridMultilevel"/>
    <w:tmpl w:val="A23ED404"/>
    <w:lvl w:ilvl="0" w:tplc="04150017">
      <w:start w:val="1"/>
      <w:numFmt w:val="lowerLetter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603" w:hanging="180"/>
      </w:p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39" w15:restartNumberingAfterBreak="0">
    <w:nsid w:val="5C184F5D"/>
    <w:multiLevelType w:val="hybridMultilevel"/>
    <w:tmpl w:val="EFD0C4D0"/>
    <w:lvl w:ilvl="0" w:tplc="05981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461B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5D8C205D"/>
    <w:multiLevelType w:val="hybridMultilevel"/>
    <w:tmpl w:val="8D46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A0907"/>
    <w:multiLevelType w:val="singleLevel"/>
    <w:tmpl w:val="28769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42" w15:restartNumberingAfterBreak="0">
    <w:nsid w:val="5FAE4F79"/>
    <w:multiLevelType w:val="hybridMultilevel"/>
    <w:tmpl w:val="6CA439EE"/>
    <w:lvl w:ilvl="0" w:tplc="E85CD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116FD"/>
    <w:multiLevelType w:val="hybridMultilevel"/>
    <w:tmpl w:val="CAEC5FC8"/>
    <w:lvl w:ilvl="0" w:tplc="596623C0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667973B0"/>
    <w:multiLevelType w:val="hybridMultilevel"/>
    <w:tmpl w:val="93AC96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5" w15:restartNumberingAfterBreak="0">
    <w:nsid w:val="68531574"/>
    <w:multiLevelType w:val="hybridMultilevel"/>
    <w:tmpl w:val="91142B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E274DB"/>
    <w:multiLevelType w:val="hybridMultilevel"/>
    <w:tmpl w:val="D39A5AA2"/>
    <w:lvl w:ilvl="0" w:tplc="5984A3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B1913"/>
    <w:multiLevelType w:val="hybridMultilevel"/>
    <w:tmpl w:val="4446994C"/>
    <w:lvl w:ilvl="0" w:tplc="9B50E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A662C"/>
    <w:multiLevelType w:val="hybridMultilevel"/>
    <w:tmpl w:val="0B2E428E"/>
    <w:lvl w:ilvl="0" w:tplc="7E1EE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13274C"/>
    <w:multiLevelType w:val="hybridMultilevel"/>
    <w:tmpl w:val="A64A1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026ED"/>
    <w:multiLevelType w:val="hybridMultilevel"/>
    <w:tmpl w:val="EABAA07A"/>
    <w:lvl w:ilvl="0" w:tplc="05003916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612EF"/>
    <w:multiLevelType w:val="hybridMultilevel"/>
    <w:tmpl w:val="3B50E7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2"/>
  </w:num>
  <w:num w:numId="3">
    <w:abstractNumId w:val="8"/>
  </w:num>
  <w:num w:numId="4">
    <w:abstractNumId w:val="6"/>
  </w:num>
  <w:num w:numId="5">
    <w:abstractNumId w:val="44"/>
  </w:num>
  <w:num w:numId="6">
    <w:abstractNumId w:val="30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45"/>
  </w:num>
  <w:num w:numId="10">
    <w:abstractNumId w:val="16"/>
  </w:num>
  <w:num w:numId="11">
    <w:abstractNumId w:val="27"/>
  </w:num>
  <w:num w:numId="12">
    <w:abstractNumId w:val="50"/>
  </w:num>
  <w:num w:numId="13">
    <w:abstractNumId w:val="48"/>
  </w:num>
  <w:num w:numId="14">
    <w:abstractNumId w:val="43"/>
  </w:num>
  <w:num w:numId="15">
    <w:abstractNumId w:val="26"/>
  </w:num>
  <w:num w:numId="16">
    <w:abstractNumId w:val="15"/>
  </w:num>
  <w:num w:numId="17">
    <w:abstractNumId w:val="36"/>
  </w:num>
  <w:num w:numId="18">
    <w:abstractNumId w:val="21"/>
  </w:num>
  <w:num w:numId="19">
    <w:abstractNumId w:val="38"/>
  </w:num>
  <w:num w:numId="20">
    <w:abstractNumId w:val="5"/>
  </w:num>
  <w:num w:numId="21">
    <w:abstractNumId w:val="32"/>
  </w:num>
  <w:num w:numId="22">
    <w:abstractNumId w:val="3"/>
  </w:num>
  <w:num w:numId="23">
    <w:abstractNumId w:val="18"/>
  </w:num>
  <w:num w:numId="24">
    <w:abstractNumId w:val="11"/>
  </w:num>
  <w:num w:numId="25">
    <w:abstractNumId w:val="22"/>
  </w:num>
  <w:num w:numId="26">
    <w:abstractNumId w:val="51"/>
  </w:num>
  <w:num w:numId="27">
    <w:abstractNumId w:val="31"/>
  </w:num>
  <w:num w:numId="28">
    <w:abstractNumId w:val="24"/>
  </w:num>
  <w:num w:numId="29">
    <w:abstractNumId w:val="35"/>
  </w:num>
  <w:num w:numId="30">
    <w:abstractNumId w:val="29"/>
  </w:num>
  <w:num w:numId="31">
    <w:abstractNumId w:val="7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</w:num>
  <w:num w:numId="35">
    <w:abstractNumId w:val="10"/>
  </w:num>
  <w:num w:numId="36">
    <w:abstractNumId w:val="12"/>
  </w:num>
  <w:num w:numId="37">
    <w:abstractNumId w:val="17"/>
  </w:num>
  <w:num w:numId="38">
    <w:abstractNumId w:val="37"/>
  </w:num>
  <w:num w:numId="39">
    <w:abstractNumId w:val="4"/>
  </w:num>
  <w:num w:numId="40">
    <w:abstractNumId w:val="34"/>
  </w:num>
  <w:num w:numId="41">
    <w:abstractNumId w:val="40"/>
  </w:num>
  <w:num w:numId="42">
    <w:abstractNumId w:val="9"/>
  </w:num>
  <w:num w:numId="43">
    <w:abstractNumId w:val="49"/>
  </w:num>
  <w:num w:numId="44">
    <w:abstractNumId w:val="20"/>
  </w:num>
  <w:num w:numId="45">
    <w:abstractNumId w:val="28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19"/>
  </w:num>
  <w:num w:numId="50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62"/>
    <w:rsid w:val="000005B0"/>
    <w:rsid w:val="000048EC"/>
    <w:rsid w:val="00007949"/>
    <w:rsid w:val="00010B3E"/>
    <w:rsid w:val="00011F3F"/>
    <w:rsid w:val="00013C17"/>
    <w:rsid w:val="00015A73"/>
    <w:rsid w:val="00020EB4"/>
    <w:rsid w:val="000240AF"/>
    <w:rsid w:val="000260FD"/>
    <w:rsid w:val="000271EE"/>
    <w:rsid w:val="000312F9"/>
    <w:rsid w:val="0003131D"/>
    <w:rsid w:val="0004085F"/>
    <w:rsid w:val="00041472"/>
    <w:rsid w:val="00041B67"/>
    <w:rsid w:val="0004250B"/>
    <w:rsid w:val="000467E6"/>
    <w:rsid w:val="0004737B"/>
    <w:rsid w:val="00052B7F"/>
    <w:rsid w:val="000533CA"/>
    <w:rsid w:val="00055744"/>
    <w:rsid w:val="000628E7"/>
    <w:rsid w:val="00063C38"/>
    <w:rsid w:val="00064601"/>
    <w:rsid w:val="000653CC"/>
    <w:rsid w:val="00065AF8"/>
    <w:rsid w:val="00066B7D"/>
    <w:rsid w:val="000723F5"/>
    <w:rsid w:val="00075C55"/>
    <w:rsid w:val="000768AC"/>
    <w:rsid w:val="000800BC"/>
    <w:rsid w:val="0008394C"/>
    <w:rsid w:val="000851D1"/>
    <w:rsid w:val="0008559D"/>
    <w:rsid w:val="00086CB9"/>
    <w:rsid w:val="00093695"/>
    <w:rsid w:val="000A0E5B"/>
    <w:rsid w:val="000A7342"/>
    <w:rsid w:val="000B14B5"/>
    <w:rsid w:val="000B2707"/>
    <w:rsid w:val="000B4B81"/>
    <w:rsid w:val="000B7E86"/>
    <w:rsid w:val="000C5DE1"/>
    <w:rsid w:val="000D0193"/>
    <w:rsid w:val="000D6312"/>
    <w:rsid w:val="000E2D80"/>
    <w:rsid w:val="000E2E26"/>
    <w:rsid w:val="000E3EF2"/>
    <w:rsid w:val="000E4274"/>
    <w:rsid w:val="000F02E6"/>
    <w:rsid w:val="000F6946"/>
    <w:rsid w:val="00100AAF"/>
    <w:rsid w:val="001010CD"/>
    <w:rsid w:val="00102150"/>
    <w:rsid w:val="00104D4B"/>
    <w:rsid w:val="0010594B"/>
    <w:rsid w:val="00117AED"/>
    <w:rsid w:val="00120471"/>
    <w:rsid w:val="00120BC2"/>
    <w:rsid w:val="00123608"/>
    <w:rsid w:val="0012449B"/>
    <w:rsid w:val="00130234"/>
    <w:rsid w:val="001307D8"/>
    <w:rsid w:val="001333CD"/>
    <w:rsid w:val="00135302"/>
    <w:rsid w:val="001353B7"/>
    <w:rsid w:val="0013557A"/>
    <w:rsid w:val="001359B8"/>
    <w:rsid w:val="001360BD"/>
    <w:rsid w:val="0014008D"/>
    <w:rsid w:val="00140E0B"/>
    <w:rsid w:val="00140E7F"/>
    <w:rsid w:val="001413FC"/>
    <w:rsid w:val="0014177B"/>
    <w:rsid w:val="00142926"/>
    <w:rsid w:val="00144721"/>
    <w:rsid w:val="001450B0"/>
    <w:rsid w:val="001457FD"/>
    <w:rsid w:val="00152EE8"/>
    <w:rsid w:val="00154877"/>
    <w:rsid w:val="0015588B"/>
    <w:rsid w:val="00156A4E"/>
    <w:rsid w:val="001622C4"/>
    <w:rsid w:val="001628F3"/>
    <w:rsid w:val="0016303D"/>
    <w:rsid w:val="00170F03"/>
    <w:rsid w:val="00172E73"/>
    <w:rsid w:val="00172E7B"/>
    <w:rsid w:val="001733D4"/>
    <w:rsid w:val="00173ADC"/>
    <w:rsid w:val="00187933"/>
    <w:rsid w:val="001912AE"/>
    <w:rsid w:val="00193648"/>
    <w:rsid w:val="00196B9D"/>
    <w:rsid w:val="00196CFA"/>
    <w:rsid w:val="001B2DF0"/>
    <w:rsid w:val="001B2EFB"/>
    <w:rsid w:val="001B3233"/>
    <w:rsid w:val="001B7F4C"/>
    <w:rsid w:val="001C00E7"/>
    <w:rsid w:val="001C37D2"/>
    <w:rsid w:val="001C4690"/>
    <w:rsid w:val="001D1166"/>
    <w:rsid w:val="001D3C9C"/>
    <w:rsid w:val="001D40D1"/>
    <w:rsid w:val="001D7FCA"/>
    <w:rsid w:val="001E6281"/>
    <w:rsid w:val="001F03A6"/>
    <w:rsid w:val="002064CD"/>
    <w:rsid w:val="002069C0"/>
    <w:rsid w:val="00217CFB"/>
    <w:rsid w:val="00220ABB"/>
    <w:rsid w:val="002238F5"/>
    <w:rsid w:val="00225740"/>
    <w:rsid w:val="00225E68"/>
    <w:rsid w:val="0022626C"/>
    <w:rsid w:val="002265E4"/>
    <w:rsid w:val="002278BF"/>
    <w:rsid w:val="00227F24"/>
    <w:rsid w:val="00231D39"/>
    <w:rsid w:val="00233A60"/>
    <w:rsid w:val="002347DC"/>
    <w:rsid w:val="002354A0"/>
    <w:rsid w:val="002358AC"/>
    <w:rsid w:val="002375A2"/>
    <w:rsid w:val="00240BAB"/>
    <w:rsid w:val="00242519"/>
    <w:rsid w:val="0024676A"/>
    <w:rsid w:val="00250C9D"/>
    <w:rsid w:val="00250F5D"/>
    <w:rsid w:val="002519DA"/>
    <w:rsid w:val="002548F0"/>
    <w:rsid w:val="0025695F"/>
    <w:rsid w:val="002574BF"/>
    <w:rsid w:val="00264F8F"/>
    <w:rsid w:val="00265F12"/>
    <w:rsid w:val="00266199"/>
    <w:rsid w:val="002670B8"/>
    <w:rsid w:val="002705A5"/>
    <w:rsid w:val="002708DD"/>
    <w:rsid w:val="00276612"/>
    <w:rsid w:val="00277ECC"/>
    <w:rsid w:val="00283FC5"/>
    <w:rsid w:val="00284A9D"/>
    <w:rsid w:val="002855C1"/>
    <w:rsid w:val="0028761A"/>
    <w:rsid w:val="002923C2"/>
    <w:rsid w:val="00293D3D"/>
    <w:rsid w:val="00293DAF"/>
    <w:rsid w:val="002944F1"/>
    <w:rsid w:val="002974A5"/>
    <w:rsid w:val="002A0C02"/>
    <w:rsid w:val="002A6609"/>
    <w:rsid w:val="002B0B4D"/>
    <w:rsid w:val="002B2A04"/>
    <w:rsid w:val="002B39C9"/>
    <w:rsid w:val="002B4256"/>
    <w:rsid w:val="002B545B"/>
    <w:rsid w:val="002B702E"/>
    <w:rsid w:val="002C01B9"/>
    <w:rsid w:val="002C1F30"/>
    <w:rsid w:val="002C51F4"/>
    <w:rsid w:val="002C59B6"/>
    <w:rsid w:val="002D0C08"/>
    <w:rsid w:val="002D2AF5"/>
    <w:rsid w:val="002D37CF"/>
    <w:rsid w:val="002D6C81"/>
    <w:rsid w:val="002D740D"/>
    <w:rsid w:val="002E0389"/>
    <w:rsid w:val="002E1A58"/>
    <w:rsid w:val="002E3537"/>
    <w:rsid w:val="002E40A8"/>
    <w:rsid w:val="002E5499"/>
    <w:rsid w:val="002F3807"/>
    <w:rsid w:val="002F799D"/>
    <w:rsid w:val="00300315"/>
    <w:rsid w:val="00301D59"/>
    <w:rsid w:val="0030355C"/>
    <w:rsid w:val="00303984"/>
    <w:rsid w:val="00303C6D"/>
    <w:rsid w:val="0031039D"/>
    <w:rsid w:val="00311DD3"/>
    <w:rsid w:val="00321D90"/>
    <w:rsid w:val="003241C5"/>
    <w:rsid w:val="00325A82"/>
    <w:rsid w:val="00325C51"/>
    <w:rsid w:val="00335767"/>
    <w:rsid w:val="0033640A"/>
    <w:rsid w:val="00341611"/>
    <w:rsid w:val="003442B0"/>
    <w:rsid w:val="003443C6"/>
    <w:rsid w:val="00344B54"/>
    <w:rsid w:val="0034555A"/>
    <w:rsid w:val="0035041F"/>
    <w:rsid w:val="003514E8"/>
    <w:rsid w:val="00353ACA"/>
    <w:rsid w:val="003542AD"/>
    <w:rsid w:val="003543E3"/>
    <w:rsid w:val="00360992"/>
    <w:rsid w:val="00360A97"/>
    <w:rsid w:val="00362E5D"/>
    <w:rsid w:val="00363A4C"/>
    <w:rsid w:val="00364968"/>
    <w:rsid w:val="003718AA"/>
    <w:rsid w:val="0037260B"/>
    <w:rsid w:val="003809C3"/>
    <w:rsid w:val="00383093"/>
    <w:rsid w:val="0038594C"/>
    <w:rsid w:val="003869A1"/>
    <w:rsid w:val="0039073E"/>
    <w:rsid w:val="0039553D"/>
    <w:rsid w:val="00396D69"/>
    <w:rsid w:val="003A0880"/>
    <w:rsid w:val="003B07E2"/>
    <w:rsid w:val="003B413D"/>
    <w:rsid w:val="003B5170"/>
    <w:rsid w:val="003B57E2"/>
    <w:rsid w:val="003B63AE"/>
    <w:rsid w:val="003C0005"/>
    <w:rsid w:val="003C1297"/>
    <w:rsid w:val="003C20D0"/>
    <w:rsid w:val="003C26CD"/>
    <w:rsid w:val="003C30C6"/>
    <w:rsid w:val="003C44ED"/>
    <w:rsid w:val="003D1582"/>
    <w:rsid w:val="003D2612"/>
    <w:rsid w:val="003D3FE3"/>
    <w:rsid w:val="003D428C"/>
    <w:rsid w:val="003D670D"/>
    <w:rsid w:val="003D6C26"/>
    <w:rsid w:val="003D7F15"/>
    <w:rsid w:val="003E16F5"/>
    <w:rsid w:val="003E3666"/>
    <w:rsid w:val="003E6B41"/>
    <w:rsid w:val="003F0FB9"/>
    <w:rsid w:val="003F2D03"/>
    <w:rsid w:val="003F5C22"/>
    <w:rsid w:val="003F6B45"/>
    <w:rsid w:val="003F6DB8"/>
    <w:rsid w:val="004009A6"/>
    <w:rsid w:val="00407EB7"/>
    <w:rsid w:val="004114BF"/>
    <w:rsid w:val="00414E7E"/>
    <w:rsid w:val="00415632"/>
    <w:rsid w:val="0041658D"/>
    <w:rsid w:val="00431A75"/>
    <w:rsid w:val="0043260B"/>
    <w:rsid w:val="00432D93"/>
    <w:rsid w:val="00434645"/>
    <w:rsid w:val="004357D7"/>
    <w:rsid w:val="00436C31"/>
    <w:rsid w:val="004435E1"/>
    <w:rsid w:val="004435ED"/>
    <w:rsid w:val="00443738"/>
    <w:rsid w:val="00444447"/>
    <w:rsid w:val="00444934"/>
    <w:rsid w:val="00446623"/>
    <w:rsid w:val="0045347A"/>
    <w:rsid w:val="00454DB3"/>
    <w:rsid w:val="00460485"/>
    <w:rsid w:val="004609BA"/>
    <w:rsid w:val="0046288A"/>
    <w:rsid w:val="004634FC"/>
    <w:rsid w:val="00464308"/>
    <w:rsid w:val="00464B00"/>
    <w:rsid w:val="0046544F"/>
    <w:rsid w:val="0046672B"/>
    <w:rsid w:val="0047129F"/>
    <w:rsid w:val="0047443D"/>
    <w:rsid w:val="0048089D"/>
    <w:rsid w:val="0048353B"/>
    <w:rsid w:val="004836E6"/>
    <w:rsid w:val="00486783"/>
    <w:rsid w:val="00487967"/>
    <w:rsid w:val="00491704"/>
    <w:rsid w:val="00493571"/>
    <w:rsid w:val="00496E27"/>
    <w:rsid w:val="00496EB3"/>
    <w:rsid w:val="004A1032"/>
    <w:rsid w:val="004A5AB8"/>
    <w:rsid w:val="004A6793"/>
    <w:rsid w:val="004A77C8"/>
    <w:rsid w:val="004A7CB3"/>
    <w:rsid w:val="004B2C3E"/>
    <w:rsid w:val="004B567F"/>
    <w:rsid w:val="004B68C2"/>
    <w:rsid w:val="004C2A27"/>
    <w:rsid w:val="004C4726"/>
    <w:rsid w:val="004D07ED"/>
    <w:rsid w:val="004D1C00"/>
    <w:rsid w:val="004D1F6A"/>
    <w:rsid w:val="004D3199"/>
    <w:rsid w:val="004D36FC"/>
    <w:rsid w:val="004D3E47"/>
    <w:rsid w:val="004D71B6"/>
    <w:rsid w:val="004E4F96"/>
    <w:rsid w:val="004E5EC6"/>
    <w:rsid w:val="004E6CCF"/>
    <w:rsid w:val="004F1ABF"/>
    <w:rsid w:val="004F385E"/>
    <w:rsid w:val="004F5827"/>
    <w:rsid w:val="005027B0"/>
    <w:rsid w:val="00503F38"/>
    <w:rsid w:val="005049F3"/>
    <w:rsid w:val="00506D20"/>
    <w:rsid w:val="00506D52"/>
    <w:rsid w:val="005072AA"/>
    <w:rsid w:val="0051383F"/>
    <w:rsid w:val="005140F3"/>
    <w:rsid w:val="005156E9"/>
    <w:rsid w:val="00516275"/>
    <w:rsid w:val="0051738F"/>
    <w:rsid w:val="005238ED"/>
    <w:rsid w:val="00523A32"/>
    <w:rsid w:val="00530152"/>
    <w:rsid w:val="00532D87"/>
    <w:rsid w:val="00535DFD"/>
    <w:rsid w:val="00541FE8"/>
    <w:rsid w:val="0054230E"/>
    <w:rsid w:val="005428EB"/>
    <w:rsid w:val="00543863"/>
    <w:rsid w:val="00544AD3"/>
    <w:rsid w:val="005458C4"/>
    <w:rsid w:val="00547C39"/>
    <w:rsid w:val="00553838"/>
    <w:rsid w:val="005542F2"/>
    <w:rsid w:val="00556BE7"/>
    <w:rsid w:val="00566C54"/>
    <w:rsid w:val="00570708"/>
    <w:rsid w:val="0057237B"/>
    <w:rsid w:val="00572AA9"/>
    <w:rsid w:val="005739E4"/>
    <w:rsid w:val="005822C6"/>
    <w:rsid w:val="005A1013"/>
    <w:rsid w:val="005A1791"/>
    <w:rsid w:val="005A4140"/>
    <w:rsid w:val="005A74D2"/>
    <w:rsid w:val="005A7B84"/>
    <w:rsid w:val="005B1776"/>
    <w:rsid w:val="005B20F8"/>
    <w:rsid w:val="005B28C0"/>
    <w:rsid w:val="005B4411"/>
    <w:rsid w:val="005B77FD"/>
    <w:rsid w:val="005B7E2A"/>
    <w:rsid w:val="005C0C4F"/>
    <w:rsid w:val="005C21B9"/>
    <w:rsid w:val="005D09CE"/>
    <w:rsid w:val="005D55B2"/>
    <w:rsid w:val="005D5895"/>
    <w:rsid w:val="005D6524"/>
    <w:rsid w:val="005E001D"/>
    <w:rsid w:val="005E3CC7"/>
    <w:rsid w:val="005F175D"/>
    <w:rsid w:val="005F203F"/>
    <w:rsid w:val="005F35E2"/>
    <w:rsid w:val="005F6A23"/>
    <w:rsid w:val="0060037A"/>
    <w:rsid w:val="0060147D"/>
    <w:rsid w:val="006014A0"/>
    <w:rsid w:val="00601C1A"/>
    <w:rsid w:val="0060254D"/>
    <w:rsid w:val="00603A20"/>
    <w:rsid w:val="00603D9E"/>
    <w:rsid w:val="00611B33"/>
    <w:rsid w:val="00617531"/>
    <w:rsid w:val="00617972"/>
    <w:rsid w:val="00621550"/>
    <w:rsid w:val="006222C9"/>
    <w:rsid w:val="006235B7"/>
    <w:rsid w:val="0062634C"/>
    <w:rsid w:val="00627624"/>
    <w:rsid w:val="00635EAF"/>
    <w:rsid w:val="00636B53"/>
    <w:rsid w:val="00637118"/>
    <w:rsid w:val="00641803"/>
    <w:rsid w:val="0064630F"/>
    <w:rsid w:val="00646EC2"/>
    <w:rsid w:val="00650A8D"/>
    <w:rsid w:val="0065390E"/>
    <w:rsid w:val="00656E21"/>
    <w:rsid w:val="00662087"/>
    <w:rsid w:val="00662FBE"/>
    <w:rsid w:val="006679BB"/>
    <w:rsid w:val="00672C67"/>
    <w:rsid w:val="00675EE5"/>
    <w:rsid w:val="0067754A"/>
    <w:rsid w:val="00680B41"/>
    <w:rsid w:val="006833DA"/>
    <w:rsid w:val="006876C4"/>
    <w:rsid w:val="0069209D"/>
    <w:rsid w:val="0069263F"/>
    <w:rsid w:val="0069402D"/>
    <w:rsid w:val="006A0B4A"/>
    <w:rsid w:val="006A14D3"/>
    <w:rsid w:val="006A2966"/>
    <w:rsid w:val="006A36E9"/>
    <w:rsid w:val="006A49D2"/>
    <w:rsid w:val="006A4CE3"/>
    <w:rsid w:val="006A6CF2"/>
    <w:rsid w:val="006A7A55"/>
    <w:rsid w:val="006B360A"/>
    <w:rsid w:val="006B3A0A"/>
    <w:rsid w:val="006B4D26"/>
    <w:rsid w:val="006C2073"/>
    <w:rsid w:val="006C20B9"/>
    <w:rsid w:val="006C4A1C"/>
    <w:rsid w:val="006C7053"/>
    <w:rsid w:val="006D2F5D"/>
    <w:rsid w:val="006D3320"/>
    <w:rsid w:val="006D3FCC"/>
    <w:rsid w:val="006D566C"/>
    <w:rsid w:val="006D6BCC"/>
    <w:rsid w:val="006E15AF"/>
    <w:rsid w:val="006F1DD4"/>
    <w:rsid w:val="006F67E7"/>
    <w:rsid w:val="006F7F43"/>
    <w:rsid w:val="00700AD2"/>
    <w:rsid w:val="0070766B"/>
    <w:rsid w:val="00716EAE"/>
    <w:rsid w:val="00717B4B"/>
    <w:rsid w:val="007262F4"/>
    <w:rsid w:val="00726BCA"/>
    <w:rsid w:val="007337E6"/>
    <w:rsid w:val="007339DB"/>
    <w:rsid w:val="007372C4"/>
    <w:rsid w:val="007403E4"/>
    <w:rsid w:val="0074258E"/>
    <w:rsid w:val="007428C7"/>
    <w:rsid w:val="00747F8B"/>
    <w:rsid w:val="00750433"/>
    <w:rsid w:val="00752279"/>
    <w:rsid w:val="0075691C"/>
    <w:rsid w:val="00761F34"/>
    <w:rsid w:val="00762F2C"/>
    <w:rsid w:val="00764052"/>
    <w:rsid w:val="007708A6"/>
    <w:rsid w:val="00771A8B"/>
    <w:rsid w:val="00780A11"/>
    <w:rsid w:val="00783C63"/>
    <w:rsid w:val="007863C9"/>
    <w:rsid w:val="007A15AC"/>
    <w:rsid w:val="007A31BB"/>
    <w:rsid w:val="007A3D67"/>
    <w:rsid w:val="007A74F1"/>
    <w:rsid w:val="007C00ED"/>
    <w:rsid w:val="007C0B4E"/>
    <w:rsid w:val="007C17C9"/>
    <w:rsid w:val="007C3AA7"/>
    <w:rsid w:val="007D0D51"/>
    <w:rsid w:val="007D113D"/>
    <w:rsid w:val="007E5010"/>
    <w:rsid w:val="007F161B"/>
    <w:rsid w:val="007F3B4F"/>
    <w:rsid w:val="007F7F4C"/>
    <w:rsid w:val="00803338"/>
    <w:rsid w:val="00811748"/>
    <w:rsid w:val="00814F63"/>
    <w:rsid w:val="008155D1"/>
    <w:rsid w:val="00815BAF"/>
    <w:rsid w:val="008169C7"/>
    <w:rsid w:val="00816FC1"/>
    <w:rsid w:val="0081736E"/>
    <w:rsid w:val="00824E0D"/>
    <w:rsid w:val="00827883"/>
    <w:rsid w:val="008307D2"/>
    <w:rsid w:val="00831DC5"/>
    <w:rsid w:val="0083292C"/>
    <w:rsid w:val="008340F0"/>
    <w:rsid w:val="0083489D"/>
    <w:rsid w:val="0083580A"/>
    <w:rsid w:val="008372F2"/>
    <w:rsid w:val="008404D7"/>
    <w:rsid w:val="00840D4B"/>
    <w:rsid w:val="00844077"/>
    <w:rsid w:val="00845A7E"/>
    <w:rsid w:val="0084624B"/>
    <w:rsid w:val="00852034"/>
    <w:rsid w:val="008669FA"/>
    <w:rsid w:val="008706F2"/>
    <w:rsid w:val="00873D23"/>
    <w:rsid w:val="00876F33"/>
    <w:rsid w:val="00881426"/>
    <w:rsid w:val="00881937"/>
    <w:rsid w:val="00885816"/>
    <w:rsid w:val="0089016D"/>
    <w:rsid w:val="00891894"/>
    <w:rsid w:val="00892D0D"/>
    <w:rsid w:val="00892E04"/>
    <w:rsid w:val="00893336"/>
    <w:rsid w:val="00896C34"/>
    <w:rsid w:val="008A40D5"/>
    <w:rsid w:val="008B39AF"/>
    <w:rsid w:val="008B3B18"/>
    <w:rsid w:val="008B3CD7"/>
    <w:rsid w:val="008B5406"/>
    <w:rsid w:val="008C3C92"/>
    <w:rsid w:val="008C5A45"/>
    <w:rsid w:val="008C5EA5"/>
    <w:rsid w:val="008D1E1D"/>
    <w:rsid w:val="008D2F27"/>
    <w:rsid w:val="008D5200"/>
    <w:rsid w:val="008E34F4"/>
    <w:rsid w:val="008E6177"/>
    <w:rsid w:val="008E727A"/>
    <w:rsid w:val="008F08B5"/>
    <w:rsid w:val="008F0DE2"/>
    <w:rsid w:val="008F4824"/>
    <w:rsid w:val="008F7FD3"/>
    <w:rsid w:val="00902615"/>
    <w:rsid w:val="00903E7B"/>
    <w:rsid w:val="00904060"/>
    <w:rsid w:val="00906189"/>
    <w:rsid w:val="0090623A"/>
    <w:rsid w:val="00910910"/>
    <w:rsid w:val="00911DB7"/>
    <w:rsid w:val="0091252C"/>
    <w:rsid w:val="00917B31"/>
    <w:rsid w:val="00923E20"/>
    <w:rsid w:val="00926708"/>
    <w:rsid w:val="0092793F"/>
    <w:rsid w:val="009360CB"/>
    <w:rsid w:val="00937BA5"/>
    <w:rsid w:val="00941A68"/>
    <w:rsid w:val="00943658"/>
    <w:rsid w:val="00945776"/>
    <w:rsid w:val="00956572"/>
    <w:rsid w:val="00961D5A"/>
    <w:rsid w:val="00963282"/>
    <w:rsid w:val="00963AD0"/>
    <w:rsid w:val="009676E6"/>
    <w:rsid w:val="009719AB"/>
    <w:rsid w:val="00971D97"/>
    <w:rsid w:val="0097234F"/>
    <w:rsid w:val="00972FE9"/>
    <w:rsid w:val="00973431"/>
    <w:rsid w:val="00973DCF"/>
    <w:rsid w:val="009740C7"/>
    <w:rsid w:val="00976D41"/>
    <w:rsid w:val="009776BC"/>
    <w:rsid w:val="009818D5"/>
    <w:rsid w:val="009823C1"/>
    <w:rsid w:val="00983DB3"/>
    <w:rsid w:val="0098525C"/>
    <w:rsid w:val="00985D7F"/>
    <w:rsid w:val="00986137"/>
    <w:rsid w:val="00994024"/>
    <w:rsid w:val="00996B13"/>
    <w:rsid w:val="00997195"/>
    <w:rsid w:val="00997E13"/>
    <w:rsid w:val="009A436D"/>
    <w:rsid w:val="009A4FA6"/>
    <w:rsid w:val="009B05F3"/>
    <w:rsid w:val="009B0FC8"/>
    <w:rsid w:val="009B1140"/>
    <w:rsid w:val="009C1488"/>
    <w:rsid w:val="009C6BA4"/>
    <w:rsid w:val="009C72E6"/>
    <w:rsid w:val="009C7ECE"/>
    <w:rsid w:val="009D6BD6"/>
    <w:rsid w:val="009E2B74"/>
    <w:rsid w:val="009E34D5"/>
    <w:rsid w:val="009F36C0"/>
    <w:rsid w:val="009F543A"/>
    <w:rsid w:val="00A01121"/>
    <w:rsid w:val="00A01576"/>
    <w:rsid w:val="00A03396"/>
    <w:rsid w:val="00A04280"/>
    <w:rsid w:val="00A06C62"/>
    <w:rsid w:val="00A06FA9"/>
    <w:rsid w:val="00A13259"/>
    <w:rsid w:val="00A14690"/>
    <w:rsid w:val="00A17058"/>
    <w:rsid w:val="00A173D9"/>
    <w:rsid w:val="00A222AA"/>
    <w:rsid w:val="00A24647"/>
    <w:rsid w:val="00A25382"/>
    <w:rsid w:val="00A31B11"/>
    <w:rsid w:val="00A33367"/>
    <w:rsid w:val="00A33EF0"/>
    <w:rsid w:val="00A34B9A"/>
    <w:rsid w:val="00A364DD"/>
    <w:rsid w:val="00A422A0"/>
    <w:rsid w:val="00A4395E"/>
    <w:rsid w:val="00A51910"/>
    <w:rsid w:val="00A5309F"/>
    <w:rsid w:val="00A62724"/>
    <w:rsid w:val="00A65788"/>
    <w:rsid w:val="00A65CA2"/>
    <w:rsid w:val="00A663CA"/>
    <w:rsid w:val="00A71B83"/>
    <w:rsid w:val="00A8289E"/>
    <w:rsid w:val="00A828E3"/>
    <w:rsid w:val="00A864B9"/>
    <w:rsid w:val="00A87BE5"/>
    <w:rsid w:val="00A9140A"/>
    <w:rsid w:val="00A93080"/>
    <w:rsid w:val="00AA1365"/>
    <w:rsid w:val="00AA3F17"/>
    <w:rsid w:val="00AA5786"/>
    <w:rsid w:val="00AA683D"/>
    <w:rsid w:val="00AB0925"/>
    <w:rsid w:val="00AB3DDA"/>
    <w:rsid w:val="00AB4CF7"/>
    <w:rsid w:val="00AB593E"/>
    <w:rsid w:val="00AB626D"/>
    <w:rsid w:val="00AC1718"/>
    <w:rsid w:val="00AC1B00"/>
    <w:rsid w:val="00AC4BDC"/>
    <w:rsid w:val="00AC651C"/>
    <w:rsid w:val="00AC75A9"/>
    <w:rsid w:val="00AC7D9D"/>
    <w:rsid w:val="00AD0005"/>
    <w:rsid w:val="00AD0158"/>
    <w:rsid w:val="00AD24B2"/>
    <w:rsid w:val="00AE0864"/>
    <w:rsid w:val="00AE09FA"/>
    <w:rsid w:val="00AE5D35"/>
    <w:rsid w:val="00AF25C3"/>
    <w:rsid w:val="00AF3B84"/>
    <w:rsid w:val="00AF4E62"/>
    <w:rsid w:val="00AF714B"/>
    <w:rsid w:val="00B038B7"/>
    <w:rsid w:val="00B062AF"/>
    <w:rsid w:val="00B0784F"/>
    <w:rsid w:val="00B120B6"/>
    <w:rsid w:val="00B17702"/>
    <w:rsid w:val="00B23EA2"/>
    <w:rsid w:val="00B24E8B"/>
    <w:rsid w:val="00B2698F"/>
    <w:rsid w:val="00B30EDE"/>
    <w:rsid w:val="00B314E8"/>
    <w:rsid w:val="00B36205"/>
    <w:rsid w:val="00B40508"/>
    <w:rsid w:val="00B414E2"/>
    <w:rsid w:val="00B4156B"/>
    <w:rsid w:val="00B428F2"/>
    <w:rsid w:val="00B45099"/>
    <w:rsid w:val="00B45703"/>
    <w:rsid w:val="00B45A22"/>
    <w:rsid w:val="00B46AED"/>
    <w:rsid w:val="00B46E09"/>
    <w:rsid w:val="00B47A3B"/>
    <w:rsid w:val="00B53CBC"/>
    <w:rsid w:val="00B54D3A"/>
    <w:rsid w:val="00B615ED"/>
    <w:rsid w:val="00B61964"/>
    <w:rsid w:val="00B7059C"/>
    <w:rsid w:val="00B73390"/>
    <w:rsid w:val="00B7343F"/>
    <w:rsid w:val="00B83B96"/>
    <w:rsid w:val="00B91D97"/>
    <w:rsid w:val="00B930C8"/>
    <w:rsid w:val="00B936A8"/>
    <w:rsid w:val="00B936E8"/>
    <w:rsid w:val="00BA069D"/>
    <w:rsid w:val="00BA1EE6"/>
    <w:rsid w:val="00BA1F90"/>
    <w:rsid w:val="00BA554C"/>
    <w:rsid w:val="00BA7715"/>
    <w:rsid w:val="00BB07E5"/>
    <w:rsid w:val="00BB2FF6"/>
    <w:rsid w:val="00BB6523"/>
    <w:rsid w:val="00BB6AAC"/>
    <w:rsid w:val="00BC012C"/>
    <w:rsid w:val="00BC1F67"/>
    <w:rsid w:val="00BC2C52"/>
    <w:rsid w:val="00BD37D6"/>
    <w:rsid w:val="00BD486F"/>
    <w:rsid w:val="00BD6117"/>
    <w:rsid w:val="00BD61EC"/>
    <w:rsid w:val="00BD7407"/>
    <w:rsid w:val="00BE035B"/>
    <w:rsid w:val="00BE0A37"/>
    <w:rsid w:val="00BE3184"/>
    <w:rsid w:val="00BF0807"/>
    <w:rsid w:val="00BF10E7"/>
    <w:rsid w:val="00BF466B"/>
    <w:rsid w:val="00C00605"/>
    <w:rsid w:val="00C030DB"/>
    <w:rsid w:val="00C03E3D"/>
    <w:rsid w:val="00C0615E"/>
    <w:rsid w:val="00C07517"/>
    <w:rsid w:val="00C159B4"/>
    <w:rsid w:val="00C2107D"/>
    <w:rsid w:val="00C21C7C"/>
    <w:rsid w:val="00C23333"/>
    <w:rsid w:val="00C23C3B"/>
    <w:rsid w:val="00C26755"/>
    <w:rsid w:val="00C267CF"/>
    <w:rsid w:val="00C27523"/>
    <w:rsid w:val="00C279AB"/>
    <w:rsid w:val="00C32A65"/>
    <w:rsid w:val="00C3768A"/>
    <w:rsid w:val="00C43987"/>
    <w:rsid w:val="00C43E42"/>
    <w:rsid w:val="00C45D1F"/>
    <w:rsid w:val="00C47361"/>
    <w:rsid w:val="00C503C9"/>
    <w:rsid w:val="00C60337"/>
    <w:rsid w:val="00C6616F"/>
    <w:rsid w:val="00C7032D"/>
    <w:rsid w:val="00C70365"/>
    <w:rsid w:val="00C70E56"/>
    <w:rsid w:val="00C70EBB"/>
    <w:rsid w:val="00C72D63"/>
    <w:rsid w:val="00C76728"/>
    <w:rsid w:val="00C77F94"/>
    <w:rsid w:val="00C805C0"/>
    <w:rsid w:val="00C82D88"/>
    <w:rsid w:val="00C8504C"/>
    <w:rsid w:val="00C85D5B"/>
    <w:rsid w:val="00C86165"/>
    <w:rsid w:val="00C86E2E"/>
    <w:rsid w:val="00C87D4D"/>
    <w:rsid w:val="00C92679"/>
    <w:rsid w:val="00C9563F"/>
    <w:rsid w:val="00CA4600"/>
    <w:rsid w:val="00CB13A8"/>
    <w:rsid w:val="00CB1FA0"/>
    <w:rsid w:val="00CB45E4"/>
    <w:rsid w:val="00CC188B"/>
    <w:rsid w:val="00CC26CC"/>
    <w:rsid w:val="00CD21A7"/>
    <w:rsid w:val="00CD320A"/>
    <w:rsid w:val="00CD327E"/>
    <w:rsid w:val="00CD45A1"/>
    <w:rsid w:val="00CD5335"/>
    <w:rsid w:val="00CD56C5"/>
    <w:rsid w:val="00CD6CA5"/>
    <w:rsid w:val="00CD743E"/>
    <w:rsid w:val="00CD7E57"/>
    <w:rsid w:val="00CE14FC"/>
    <w:rsid w:val="00CE632C"/>
    <w:rsid w:val="00CE6C84"/>
    <w:rsid w:val="00CE798B"/>
    <w:rsid w:val="00CF61AB"/>
    <w:rsid w:val="00CF77AA"/>
    <w:rsid w:val="00D0038C"/>
    <w:rsid w:val="00D0437D"/>
    <w:rsid w:val="00D05417"/>
    <w:rsid w:val="00D05F8C"/>
    <w:rsid w:val="00D06484"/>
    <w:rsid w:val="00D06656"/>
    <w:rsid w:val="00D11196"/>
    <w:rsid w:val="00D153E6"/>
    <w:rsid w:val="00D159EE"/>
    <w:rsid w:val="00D16572"/>
    <w:rsid w:val="00D23094"/>
    <w:rsid w:val="00D2676D"/>
    <w:rsid w:val="00D31B98"/>
    <w:rsid w:val="00D32BD3"/>
    <w:rsid w:val="00D42AB5"/>
    <w:rsid w:val="00D42AD9"/>
    <w:rsid w:val="00D43AC6"/>
    <w:rsid w:val="00D464FF"/>
    <w:rsid w:val="00D50035"/>
    <w:rsid w:val="00D5107D"/>
    <w:rsid w:val="00D529F7"/>
    <w:rsid w:val="00D5597A"/>
    <w:rsid w:val="00D7165F"/>
    <w:rsid w:val="00D724C6"/>
    <w:rsid w:val="00D733CE"/>
    <w:rsid w:val="00D76BD5"/>
    <w:rsid w:val="00D77559"/>
    <w:rsid w:val="00D812E6"/>
    <w:rsid w:val="00D81E34"/>
    <w:rsid w:val="00D829A2"/>
    <w:rsid w:val="00D83293"/>
    <w:rsid w:val="00D847D9"/>
    <w:rsid w:val="00D86ABD"/>
    <w:rsid w:val="00D91024"/>
    <w:rsid w:val="00D94AFA"/>
    <w:rsid w:val="00D95A47"/>
    <w:rsid w:val="00D977A5"/>
    <w:rsid w:val="00DA5030"/>
    <w:rsid w:val="00DA5E0E"/>
    <w:rsid w:val="00DA660A"/>
    <w:rsid w:val="00DA7994"/>
    <w:rsid w:val="00DB0ADD"/>
    <w:rsid w:val="00DB42B3"/>
    <w:rsid w:val="00DB5813"/>
    <w:rsid w:val="00DD0626"/>
    <w:rsid w:val="00DD248D"/>
    <w:rsid w:val="00DD472A"/>
    <w:rsid w:val="00DD4BA0"/>
    <w:rsid w:val="00DD5577"/>
    <w:rsid w:val="00DE2908"/>
    <w:rsid w:val="00DE55F4"/>
    <w:rsid w:val="00DE6F63"/>
    <w:rsid w:val="00DE7668"/>
    <w:rsid w:val="00DE76FF"/>
    <w:rsid w:val="00DF1902"/>
    <w:rsid w:val="00DF385F"/>
    <w:rsid w:val="00DF57C6"/>
    <w:rsid w:val="00DF77FF"/>
    <w:rsid w:val="00E1025A"/>
    <w:rsid w:val="00E125E4"/>
    <w:rsid w:val="00E134F9"/>
    <w:rsid w:val="00E1543F"/>
    <w:rsid w:val="00E15726"/>
    <w:rsid w:val="00E16284"/>
    <w:rsid w:val="00E2284E"/>
    <w:rsid w:val="00E300DD"/>
    <w:rsid w:val="00E326F3"/>
    <w:rsid w:val="00E337A4"/>
    <w:rsid w:val="00E37C22"/>
    <w:rsid w:val="00E41B7E"/>
    <w:rsid w:val="00E41BE0"/>
    <w:rsid w:val="00E43B03"/>
    <w:rsid w:val="00E47789"/>
    <w:rsid w:val="00E53125"/>
    <w:rsid w:val="00E557BB"/>
    <w:rsid w:val="00E60DE8"/>
    <w:rsid w:val="00E644CF"/>
    <w:rsid w:val="00E704EF"/>
    <w:rsid w:val="00E70DD3"/>
    <w:rsid w:val="00E710AF"/>
    <w:rsid w:val="00E7148F"/>
    <w:rsid w:val="00E72BA0"/>
    <w:rsid w:val="00E76C28"/>
    <w:rsid w:val="00E7712F"/>
    <w:rsid w:val="00E82570"/>
    <w:rsid w:val="00E82D99"/>
    <w:rsid w:val="00E879DC"/>
    <w:rsid w:val="00E90861"/>
    <w:rsid w:val="00E90DFA"/>
    <w:rsid w:val="00E91527"/>
    <w:rsid w:val="00E93A13"/>
    <w:rsid w:val="00E94DD0"/>
    <w:rsid w:val="00E95720"/>
    <w:rsid w:val="00E97634"/>
    <w:rsid w:val="00EA1DEB"/>
    <w:rsid w:val="00EA4BDB"/>
    <w:rsid w:val="00EA5C4A"/>
    <w:rsid w:val="00EB068D"/>
    <w:rsid w:val="00EB0DDB"/>
    <w:rsid w:val="00EB497F"/>
    <w:rsid w:val="00EC19F8"/>
    <w:rsid w:val="00EC22BE"/>
    <w:rsid w:val="00EC4F95"/>
    <w:rsid w:val="00EC6AED"/>
    <w:rsid w:val="00EC7EE0"/>
    <w:rsid w:val="00ED1AE1"/>
    <w:rsid w:val="00ED24B9"/>
    <w:rsid w:val="00ED35A6"/>
    <w:rsid w:val="00ED560C"/>
    <w:rsid w:val="00EE287F"/>
    <w:rsid w:val="00EE6FEE"/>
    <w:rsid w:val="00EF02AF"/>
    <w:rsid w:val="00EF30CB"/>
    <w:rsid w:val="00EF4940"/>
    <w:rsid w:val="00EF6026"/>
    <w:rsid w:val="00F008E7"/>
    <w:rsid w:val="00F0224C"/>
    <w:rsid w:val="00F05906"/>
    <w:rsid w:val="00F05E61"/>
    <w:rsid w:val="00F06039"/>
    <w:rsid w:val="00F0642B"/>
    <w:rsid w:val="00F0716D"/>
    <w:rsid w:val="00F10D67"/>
    <w:rsid w:val="00F151AE"/>
    <w:rsid w:val="00F203FE"/>
    <w:rsid w:val="00F24A31"/>
    <w:rsid w:val="00F256D5"/>
    <w:rsid w:val="00F264B0"/>
    <w:rsid w:val="00F26B8B"/>
    <w:rsid w:val="00F27CF1"/>
    <w:rsid w:val="00F3091E"/>
    <w:rsid w:val="00F40A55"/>
    <w:rsid w:val="00F525C2"/>
    <w:rsid w:val="00F53ED1"/>
    <w:rsid w:val="00F572F8"/>
    <w:rsid w:val="00F6198B"/>
    <w:rsid w:val="00F6317B"/>
    <w:rsid w:val="00F634ED"/>
    <w:rsid w:val="00F65CA5"/>
    <w:rsid w:val="00F66479"/>
    <w:rsid w:val="00F66A78"/>
    <w:rsid w:val="00F70623"/>
    <w:rsid w:val="00F706E5"/>
    <w:rsid w:val="00F77A07"/>
    <w:rsid w:val="00F83B0D"/>
    <w:rsid w:val="00F85FF5"/>
    <w:rsid w:val="00F90414"/>
    <w:rsid w:val="00F93603"/>
    <w:rsid w:val="00F94129"/>
    <w:rsid w:val="00F956FC"/>
    <w:rsid w:val="00FA17EE"/>
    <w:rsid w:val="00FA2EDD"/>
    <w:rsid w:val="00FA2F40"/>
    <w:rsid w:val="00FA3876"/>
    <w:rsid w:val="00FA3FB7"/>
    <w:rsid w:val="00FA507C"/>
    <w:rsid w:val="00FA593E"/>
    <w:rsid w:val="00FA7A0F"/>
    <w:rsid w:val="00FB1187"/>
    <w:rsid w:val="00FB2782"/>
    <w:rsid w:val="00FB49C5"/>
    <w:rsid w:val="00FB50C2"/>
    <w:rsid w:val="00FC245D"/>
    <w:rsid w:val="00FC3216"/>
    <w:rsid w:val="00FC44CC"/>
    <w:rsid w:val="00FD184A"/>
    <w:rsid w:val="00FD3B78"/>
    <w:rsid w:val="00FD5184"/>
    <w:rsid w:val="00FE0340"/>
    <w:rsid w:val="00FE264A"/>
    <w:rsid w:val="00FE3C3C"/>
    <w:rsid w:val="00FE656E"/>
    <w:rsid w:val="00FE69F2"/>
    <w:rsid w:val="00FF2B65"/>
    <w:rsid w:val="00FF6EB7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A768217-1049-4E09-B950-18B05311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93571"/>
  </w:style>
  <w:style w:type="paragraph" w:styleId="Nagwek1">
    <w:name w:val="heading 1"/>
    <w:basedOn w:val="Normalny"/>
    <w:next w:val="Normalny"/>
    <w:qFormat/>
    <w:rsid w:val="00493571"/>
    <w:pPr>
      <w:keepNext/>
      <w:tabs>
        <w:tab w:val="right" w:pos="9935"/>
      </w:tabs>
      <w:autoSpaceDE w:val="0"/>
      <w:autoSpaceDN w:val="0"/>
      <w:adjustRightInd w:val="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4935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935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3571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935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935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3571"/>
    <w:rPr>
      <w:color w:val="0000FF"/>
      <w:u w:val="single"/>
    </w:rPr>
  </w:style>
  <w:style w:type="paragraph" w:styleId="Tytu">
    <w:name w:val="Title"/>
    <w:basedOn w:val="Normalny"/>
    <w:qFormat/>
    <w:rsid w:val="0049357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493571"/>
    <w:pPr>
      <w:spacing w:after="120"/>
    </w:pPr>
  </w:style>
  <w:style w:type="paragraph" w:styleId="Tekstpodstawowy3">
    <w:name w:val="Body Text 3"/>
    <w:basedOn w:val="Normalny"/>
    <w:rsid w:val="0049357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49357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493571"/>
    <w:pPr>
      <w:ind w:left="567" w:hanging="283"/>
    </w:pPr>
    <w:rPr>
      <w:sz w:val="24"/>
    </w:rPr>
  </w:style>
  <w:style w:type="paragraph" w:customStyle="1" w:styleId="ZnakZnakZnakZnak">
    <w:name w:val="Znak Znak Znak Znak"/>
    <w:basedOn w:val="Normalny"/>
    <w:rsid w:val="00493571"/>
    <w:rPr>
      <w:sz w:val="24"/>
      <w:szCs w:val="24"/>
    </w:rPr>
  </w:style>
  <w:style w:type="paragraph" w:customStyle="1" w:styleId="Wcicienormalne1">
    <w:name w:val="Wcięcie normalne1"/>
    <w:basedOn w:val="Normalny"/>
    <w:rsid w:val="00493571"/>
    <w:pPr>
      <w:suppressAutoHyphens/>
      <w:ind w:left="708"/>
    </w:pPr>
    <w:rPr>
      <w:rFonts w:ascii="Arial PL" w:hAnsi="Arial PL" w:cs="Tms Rmn"/>
      <w:sz w:val="24"/>
      <w:lang w:val="en-GB" w:eastAsia="ar-SA"/>
    </w:rPr>
  </w:style>
  <w:style w:type="paragraph" w:customStyle="1" w:styleId="Tytul">
    <w:name w:val="Tytul"/>
    <w:basedOn w:val="Nagwek"/>
    <w:rsid w:val="00493571"/>
    <w:pPr>
      <w:tabs>
        <w:tab w:val="clear" w:pos="4536"/>
        <w:tab w:val="clear" w:pos="9072"/>
        <w:tab w:val="center" w:pos="4819"/>
        <w:tab w:val="right" w:pos="9071"/>
      </w:tabs>
      <w:suppressAutoHyphens/>
      <w:spacing w:before="840" w:after="360"/>
      <w:jc w:val="center"/>
    </w:pPr>
    <w:rPr>
      <w:rFonts w:cs="Tms Rmn"/>
      <w:b/>
      <w:sz w:val="40"/>
      <w:lang w:eastAsia="ar-SA"/>
    </w:rPr>
  </w:style>
  <w:style w:type="paragraph" w:styleId="Nagwek">
    <w:name w:val="header"/>
    <w:basedOn w:val="Normalny"/>
    <w:link w:val="NagwekZnak"/>
    <w:uiPriority w:val="99"/>
    <w:qFormat/>
    <w:rsid w:val="00493571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93571"/>
    <w:pPr>
      <w:suppressAutoHyphens/>
      <w:jc w:val="both"/>
    </w:pPr>
    <w:rPr>
      <w:rFonts w:ascii="Arial PL" w:hAnsi="Arial PL" w:cs="Tms Rmn"/>
      <w:sz w:val="24"/>
      <w:lang w:eastAsia="ar-SA"/>
    </w:rPr>
  </w:style>
  <w:style w:type="paragraph" w:customStyle="1" w:styleId="BodyTextIndent31">
    <w:name w:val="Body Text Indent 31"/>
    <w:basedOn w:val="Normalny"/>
    <w:rsid w:val="00493571"/>
    <w:pPr>
      <w:tabs>
        <w:tab w:val="left" w:pos="851"/>
      </w:tabs>
      <w:ind w:left="851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93571"/>
    <w:pPr>
      <w:spacing w:after="120"/>
      <w:ind w:left="283"/>
    </w:pPr>
  </w:style>
  <w:style w:type="paragraph" w:styleId="Podtytu">
    <w:name w:val="Subtitle"/>
    <w:basedOn w:val="Normalny"/>
    <w:qFormat/>
    <w:rsid w:val="00493571"/>
    <w:pPr>
      <w:ind w:left="7080" w:firstLine="708"/>
      <w:jc w:val="right"/>
    </w:pPr>
    <w:rPr>
      <w:b/>
    </w:rPr>
  </w:style>
  <w:style w:type="character" w:customStyle="1" w:styleId="body1plain1">
    <w:name w:val="body1plain1"/>
    <w:rsid w:val="00493571"/>
    <w:rPr>
      <w:rFonts w:ascii="Arial" w:hAnsi="Arial" w:cs="Arial" w:hint="default"/>
      <w:color w:val="333333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49357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93571"/>
  </w:style>
  <w:style w:type="paragraph" w:styleId="Akapitzlist">
    <w:name w:val="List Paragraph"/>
    <w:basedOn w:val="Normalny"/>
    <w:uiPriority w:val="34"/>
    <w:qFormat/>
    <w:rsid w:val="00493571"/>
    <w:pPr>
      <w:ind w:left="708"/>
    </w:pPr>
  </w:style>
  <w:style w:type="paragraph" w:styleId="Listapunktowana2">
    <w:name w:val="List Bullet 2"/>
    <w:basedOn w:val="Normalny"/>
    <w:autoRedefine/>
    <w:rsid w:val="00493571"/>
    <w:pPr>
      <w:spacing w:line="360" w:lineRule="auto"/>
      <w:jc w:val="both"/>
    </w:pPr>
    <w:rPr>
      <w:rFonts w:ascii="Tahoma" w:hAnsi="Tahoma" w:cs="Tahoma"/>
      <w:iCs/>
      <w:sz w:val="22"/>
      <w:szCs w:val="22"/>
    </w:rPr>
  </w:style>
  <w:style w:type="paragraph" w:styleId="Tekstdymka">
    <w:name w:val="Balloon Text"/>
    <w:basedOn w:val="Normalny"/>
    <w:semiHidden/>
    <w:rsid w:val="0049357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FA3FB7"/>
    <w:pPr>
      <w:shd w:val="clear" w:color="auto" w:fill="000080"/>
    </w:pPr>
    <w:rPr>
      <w:rFonts w:ascii="Tahoma" w:hAnsi="Tahoma" w:cs="Tahoma"/>
    </w:rPr>
  </w:style>
  <w:style w:type="character" w:styleId="Pogrubienie">
    <w:name w:val="Strong"/>
    <w:uiPriority w:val="22"/>
    <w:qFormat/>
    <w:rsid w:val="00DE290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D40D1"/>
  </w:style>
  <w:style w:type="character" w:styleId="Odwoaniedokomentarza">
    <w:name w:val="annotation reference"/>
    <w:uiPriority w:val="99"/>
    <w:rsid w:val="00FE3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E3C3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3C3C"/>
  </w:style>
  <w:style w:type="paragraph" w:styleId="Tematkomentarza">
    <w:name w:val="annotation subject"/>
    <w:basedOn w:val="Tekstkomentarza"/>
    <w:next w:val="Tekstkomentarza"/>
    <w:link w:val="TematkomentarzaZnak"/>
    <w:rsid w:val="00FE3C3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E3C3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31A75"/>
  </w:style>
  <w:style w:type="character" w:customStyle="1" w:styleId="TekstpodstawowywcityZnak">
    <w:name w:val="Tekst podstawowy wcięty Znak"/>
    <w:basedOn w:val="Domylnaczcionkaakapitu"/>
    <w:link w:val="Tekstpodstawowywcity"/>
    <w:rsid w:val="00431A75"/>
  </w:style>
  <w:style w:type="character" w:customStyle="1" w:styleId="TekstpodstawowyZnak">
    <w:name w:val="Tekst podstawowy Znak"/>
    <w:link w:val="Tekstpodstawowy"/>
    <w:locked/>
    <w:rsid w:val="005739E4"/>
  </w:style>
  <w:style w:type="character" w:customStyle="1" w:styleId="Nierozpoznanawzmianka">
    <w:name w:val="Nierozpoznana wzmianka"/>
    <w:uiPriority w:val="99"/>
    <w:semiHidden/>
    <w:unhideWhenUsed/>
    <w:rsid w:val="000E2E26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9E2B74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rsid w:val="00E704EF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3557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3557A"/>
    <w:rPr>
      <w:i/>
      <w:iCs/>
    </w:rPr>
  </w:style>
  <w:style w:type="character" w:customStyle="1" w:styleId="21sno">
    <w:name w:val="_21sno"/>
    <w:rsid w:val="0043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4171">
          <w:marLeft w:val="0"/>
          <w:marRight w:val="0"/>
          <w:marTop w:val="0"/>
          <w:marBottom w:val="0"/>
          <w:divBdr>
            <w:top w:val="single" w:sz="6" w:space="0" w:color="B0C4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7F77C-27FB-4CAE-8C7E-BD51A693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Medyczny w Łodzi</vt:lpstr>
    </vt:vector>
  </TitlesOfParts>
  <Company>Akademia Medyczna w Łodzi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Medyczny w Łodzi</dc:title>
  <dc:subject/>
  <dc:creator>Użytkownik</dc:creator>
  <cp:keywords/>
  <cp:lastModifiedBy>Przemysław Zuchmański</cp:lastModifiedBy>
  <cp:revision>3</cp:revision>
  <cp:lastPrinted>2021-12-08T10:53:00Z</cp:lastPrinted>
  <dcterms:created xsi:type="dcterms:W3CDTF">2024-09-02T11:52:00Z</dcterms:created>
  <dcterms:modified xsi:type="dcterms:W3CDTF">2025-11-17T13:22:00Z</dcterms:modified>
</cp:coreProperties>
</file>